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A22FD" w14:textId="6A3DB269" w:rsidR="009A1B2D" w:rsidRDefault="009A1B2D" w:rsidP="00820C05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3 do SWZ</w:t>
      </w:r>
    </w:p>
    <w:p w14:paraId="2E6D314F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E095EAB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38819E16" w14:textId="77777777" w:rsidR="009A1B2D" w:rsidRDefault="009A1B2D"/>
    <w:p w14:paraId="5F9A9545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485D6BC1" w14:textId="77777777" w:rsidR="009A1B2D" w:rsidRDefault="009A1B2D"/>
    <w:p w14:paraId="42FBB656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4D8ED84F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7C0D2B15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203AC369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09675383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5BFB7D30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59FE87E8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14B0B796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A7FA2F9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6D9C0E1C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6D63858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33C384C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8489B85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48303FA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313C4C50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1485F45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007BBB7A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25D3EFE5" w14:textId="77777777" w:rsidR="009A1B2D" w:rsidRDefault="009A1B2D" w:rsidP="004358C0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4EA6DCFD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09ACEC83" w14:textId="77777777" w:rsidR="00493B0B" w:rsidRDefault="009A1B2D" w:rsidP="00493B0B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składane na podstawie 125 ust. 1 ustawy z dnia </w:t>
      </w:r>
      <w:smartTag w:uri="urn:schemas-microsoft-com:office:smarttags" w:element="date">
        <w:smartTagPr>
          <w:attr w:name="ls" w:val="trans"/>
          <w:attr w:name="Month" w:val="9"/>
          <w:attr w:name="Day" w:val="11"/>
          <w:attr w:name="Year" w:val="2019"/>
        </w:smartTagPr>
        <w:r>
          <w:rPr>
            <w:rFonts w:ascii="Calibri" w:hAnsi="Calibri" w:cs="Arial"/>
            <w:b/>
            <w:sz w:val="22"/>
            <w:szCs w:val="22"/>
          </w:rPr>
          <w:t xml:space="preserve">11 września 2019 </w:t>
        </w:r>
        <w:r w:rsidR="008B4747">
          <w:rPr>
            <w:rFonts w:ascii="Calibri" w:hAnsi="Calibri" w:cs="Arial"/>
            <w:b/>
            <w:sz w:val="22"/>
            <w:szCs w:val="22"/>
          </w:rPr>
          <w:t>r.</w:t>
        </w:r>
      </w:smartTag>
      <w:r w:rsidR="008B4747">
        <w:rPr>
          <w:rFonts w:ascii="Calibri" w:hAnsi="Calibri" w:cs="Arial"/>
          <w:b/>
          <w:sz w:val="22"/>
          <w:szCs w:val="22"/>
        </w:rPr>
        <w:t xml:space="preserve"> - Prawo zamówień publicznych </w:t>
      </w:r>
      <w:r w:rsidR="00C8244B">
        <w:rPr>
          <w:rFonts w:ascii="Calibri" w:hAnsi="Calibri" w:cs="Arial"/>
          <w:b/>
          <w:sz w:val="22"/>
          <w:szCs w:val="22"/>
        </w:rPr>
        <w:t>(</w:t>
      </w:r>
      <w:r w:rsidR="0079279B">
        <w:rPr>
          <w:rFonts w:ascii="Calibri" w:hAnsi="Calibri" w:cs="Arial"/>
          <w:b/>
          <w:sz w:val="22"/>
          <w:szCs w:val="22"/>
        </w:rPr>
        <w:t>t. j. Dz. U. z 202</w:t>
      </w:r>
      <w:r w:rsidR="00871082">
        <w:rPr>
          <w:rFonts w:ascii="Calibri" w:hAnsi="Calibri" w:cs="Arial"/>
          <w:b/>
          <w:sz w:val="22"/>
          <w:szCs w:val="22"/>
        </w:rPr>
        <w:t>4</w:t>
      </w:r>
      <w:r>
        <w:rPr>
          <w:rFonts w:ascii="Calibri" w:hAnsi="Calibri" w:cs="Arial"/>
          <w:b/>
          <w:sz w:val="22"/>
          <w:szCs w:val="22"/>
        </w:rPr>
        <w:t xml:space="preserve"> r. poz. </w:t>
      </w:r>
      <w:r w:rsidR="00871082">
        <w:rPr>
          <w:rFonts w:ascii="Calibri" w:hAnsi="Calibri" w:cs="Arial"/>
          <w:b/>
          <w:sz w:val="22"/>
          <w:szCs w:val="22"/>
        </w:rPr>
        <w:t>1320</w:t>
      </w:r>
      <w:r w:rsidR="00201253">
        <w:rPr>
          <w:rFonts w:ascii="Calibri" w:hAnsi="Calibri" w:cs="Arial"/>
          <w:b/>
          <w:sz w:val="22"/>
          <w:szCs w:val="22"/>
        </w:rPr>
        <w:t xml:space="preserve"> ze zm.</w:t>
      </w:r>
      <w:r w:rsidR="00DD5AA1">
        <w:rPr>
          <w:rFonts w:ascii="Calibri" w:hAnsi="Calibri" w:cs="Arial"/>
          <w:b/>
          <w:sz w:val="22"/>
          <w:szCs w:val="22"/>
        </w:rPr>
        <w:t>)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</w:t>
      </w:r>
      <w:r w:rsidR="00DF741E" w:rsidRPr="00DF741E">
        <w:rPr>
          <w:rFonts w:ascii="Calibri" w:hAnsi="Calibri" w:cs="Tahoma"/>
          <w:b/>
          <w:sz w:val="22"/>
          <w:szCs w:val="22"/>
        </w:rPr>
        <w:t xml:space="preserve">na </w:t>
      </w:r>
      <w:r w:rsidR="00493B0B" w:rsidRPr="00493B0B">
        <w:rPr>
          <w:rFonts w:ascii="Calibri" w:hAnsi="Calibri" w:cs="Tahoma"/>
          <w:b/>
          <w:sz w:val="22"/>
          <w:szCs w:val="22"/>
        </w:rPr>
        <w:t xml:space="preserve">modernizację Orlika w Żołędowie </w:t>
      </w:r>
    </w:p>
    <w:p w14:paraId="1AE2BB90" w14:textId="1B940216" w:rsidR="009A1B2D" w:rsidRDefault="009A1B2D" w:rsidP="00493B0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4B2EB5">
        <w:rPr>
          <w:rFonts w:ascii="Calibri" w:hAnsi="Calibri" w:cs="Arial"/>
          <w:b/>
          <w:sz w:val="22"/>
          <w:szCs w:val="22"/>
        </w:rPr>
        <w:t>B</w:t>
      </w:r>
      <w:r>
        <w:rPr>
          <w:rFonts w:ascii="Calibri" w:hAnsi="Calibri" w:cs="Arial"/>
          <w:b/>
          <w:sz w:val="22"/>
          <w:szCs w:val="22"/>
        </w:rPr>
        <w:t>.</w:t>
      </w:r>
      <w:r w:rsidR="00493B0B">
        <w:rPr>
          <w:rFonts w:ascii="Calibri" w:hAnsi="Calibri" w:cs="Arial"/>
          <w:b/>
          <w:sz w:val="22"/>
          <w:szCs w:val="22"/>
        </w:rPr>
        <w:t>2</w:t>
      </w:r>
      <w:r>
        <w:rPr>
          <w:rFonts w:ascii="Calibri" w:hAnsi="Calibri" w:cs="Arial"/>
          <w:b/>
          <w:sz w:val="22"/>
          <w:szCs w:val="22"/>
        </w:rPr>
        <w:t>.202</w:t>
      </w:r>
      <w:r w:rsidR="00201253">
        <w:rPr>
          <w:rFonts w:ascii="Calibri" w:hAnsi="Calibri" w:cs="Arial"/>
          <w:b/>
          <w:sz w:val="22"/>
          <w:szCs w:val="22"/>
        </w:rPr>
        <w:t>6</w:t>
      </w:r>
    </w:p>
    <w:p w14:paraId="0742367E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12313593" w14:textId="77777777" w:rsidR="009A1B2D" w:rsidRPr="004358C0" w:rsidRDefault="009A1B2D" w:rsidP="004358C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04E10BEB" w14:textId="77777777" w:rsidR="009A1B2D" w:rsidRPr="00C8244B" w:rsidRDefault="009A1B2D" w:rsidP="00C8244B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4892DCBC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108 ust. 1 pkt 1 -6 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452AF223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109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w zakresie określonym w Części IV. ust. 4.</w:t>
      </w:r>
      <w:r w:rsidR="00B37705">
        <w:rPr>
          <w:rFonts w:cs="Arial"/>
        </w:rPr>
        <w:t>3</w:t>
      </w:r>
      <w:r>
        <w:rPr>
          <w:rFonts w:cs="Arial"/>
        </w:rPr>
        <w:t xml:space="preserve"> SWZ </w:t>
      </w:r>
    </w:p>
    <w:p w14:paraId="1B97FA64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306D815B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74084E48" w14:textId="77777777" w:rsidR="009A1B2D" w:rsidRPr="004358C0" w:rsidRDefault="009A1B2D" w:rsidP="004358C0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7DB01245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6B9D37B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2.</w:t>
      </w:r>
      <w:r>
        <w:rPr>
          <w:rFonts w:ascii="Calibri" w:hAnsi="Calibri" w:cs="Arial"/>
          <w:sz w:val="22"/>
          <w:szCs w:val="22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16"/>
          <w:szCs w:val="16"/>
        </w:rPr>
        <w:t xml:space="preserve">(podać mającą zastosowanie podstawę wykluczenia spośród wymienionych w art. 108 ust. 1 pkt 1,2 i 5, lub art. 109 ust. 1 ustawy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>).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podjąłem następujące środki naprawcze: </w:t>
      </w:r>
    </w:p>
    <w:p w14:paraId="01F2FD9D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1)…………………………………………………………………………………………………………..</w:t>
      </w:r>
    </w:p>
    <w:p w14:paraId="61F82109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2)………………………………………………………………………………………..…………………........... 3)……………………………………………………………………………………………………………………</w:t>
      </w:r>
    </w:p>
    <w:p w14:paraId="07184E89" w14:textId="77777777" w:rsidR="009A1B2D" w:rsidRDefault="009A1B2D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4A899657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(należy opisać okoliczności czynu wykonawcy stanowiącego podstawę wykluczenia, o której mowa w art. 108 ust. 1 pkt 1, 2 i 5  lub art. 109 ust. 1 </w:t>
      </w:r>
      <w:proofErr w:type="spellStart"/>
      <w:r>
        <w:rPr>
          <w:rFonts w:ascii="Calibri" w:hAnsi="Calibri" w:cs="Arial"/>
          <w:i/>
          <w:sz w:val="18"/>
          <w:szCs w:val="18"/>
        </w:rPr>
        <w:t>Pzp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14:paraId="1B5966C4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FC83AE7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4F88979E" w14:textId="77777777" w:rsidR="009A1B2D" w:rsidRDefault="009A1B2D" w:rsidP="007133D5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C8244B">
        <w:rPr>
          <w:rFonts w:ascii="Calibri" w:hAnsi="Calibri" w:cs="Arial"/>
        </w:rPr>
        <w:t xml:space="preserve">                    </w:t>
      </w:r>
      <w:r>
        <w:rPr>
          <w:rFonts w:ascii="Calibri" w:hAnsi="Calibri" w:cs="Arial"/>
        </w:rPr>
        <w:t xml:space="preserve">   </w:t>
      </w:r>
    </w:p>
    <w:p w14:paraId="462D7139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85D75F7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48371E7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3. OŚWIADCZENIE DOTYCZĄCE PODMIOTU, NA KTÓREGO ZASOBY POWOŁUJE SIĘ WYKONAWCA:</w:t>
      </w:r>
    </w:p>
    <w:p w14:paraId="11B57759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9B04F4B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DEF8C3" w14:textId="77777777" w:rsidR="009A1B2D" w:rsidRDefault="009A1B2D">
      <w:pPr>
        <w:spacing w:line="360" w:lineRule="auto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 xml:space="preserve">nie zachodzą podstawy wykluczenia z postępowania o udzielenie zamówienia na podstawie art. 108 ust. 1 pkt 1 - 6 oraz art. 109 ust. 1 pkt. 1, 2, 4, 5, 8 </w:t>
      </w:r>
      <w:r w:rsidR="005A33D9">
        <w:rPr>
          <w:rFonts w:ascii="Calibri" w:hAnsi="Calibri" w:cs="Arial"/>
          <w:sz w:val="22"/>
          <w:szCs w:val="22"/>
        </w:rPr>
        <w:t xml:space="preserve">,9 </w:t>
      </w:r>
      <w:r>
        <w:rPr>
          <w:rFonts w:ascii="Calibri" w:hAnsi="Calibri" w:cs="Arial"/>
          <w:sz w:val="22"/>
          <w:szCs w:val="22"/>
        </w:rPr>
        <w:t>i 10.</w:t>
      </w:r>
    </w:p>
    <w:p w14:paraId="33FA4F3F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</w:p>
    <w:p w14:paraId="24BEE7D9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4AD14001" w14:textId="77777777" w:rsidR="009A1B2D" w:rsidRDefault="009A1B2D" w:rsidP="007133D5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</w:t>
      </w:r>
      <w:r w:rsidR="00C8244B">
        <w:rPr>
          <w:rFonts w:ascii="Calibri" w:hAnsi="Calibri" w:cs="Arial"/>
        </w:rPr>
        <w:t xml:space="preserve">                      </w:t>
      </w:r>
      <w:r>
        <w:rPr>
          <w:rFonts w:ascii="Calibri" w:hAnsi="Calibri" w:cs="Arial"/>
        </w:rPr>
        <w:t xml:space="preserve">         </w:t>
      </w:r>
    </w:p>
    <w:p w14:paraId="58914DD7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59640506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4. OŚWIADCZENIE DOTYCZĄCE PODANYCH INFORMACJI:</w:t>
      </w:r>
    </w:p>
    <w:p w14:paraId="6D21A1CD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E492185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1697C276" w14:textId="77777777" w:rsidR="00C8244B" w:rsidRPr="00C8244B" w:rsidRDefault="00C8244B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570BE5DC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7E7DFD36" w14:textId="77777777" w:rsidR="007133D5" w:rsidRDefault="007133D5">
      <w:pPr>
        <w:spacing w:line="360" w:lineRule="auto"/>
        <w:jc w:val="both"/>
        <w:rPr>
          <w:rFonts w:ascii="Calibri" w:hAnsi="Calibri" w:cs="Arial"/>
        </w:rPr>
      </w:pPr>
    </w:p>
    <w:p w14:paraId="42680E15" w14:textId="77777777" w:rsidR="007133D5" w:rsidRDefault="007133D5">
      <w:pPr>
        <w:spacing w:line="360" w:lineRule="auto"/>
        <w:jc w:val="both"/>
        <w:rPr>
          <w:rFonts w:ascii="Calibri" w:hAnsi="Calibri" w:cs="Arial"/>
        </w:rPr>
      </w:pPr>
    </w:p>
    <w:p w14:paraId="2CF11312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</w:t>
      </w:r>
      <w:r w:rsidR="00C8244B">
        <w:rPr>
          <w:rFonts w:ascii="Calibri" w:hAnsi="Calibri" w:cs="Arial"/>
        </w:rPr>
        <w:t xml:space="preserve">                 </w:t>
      </w:r>
      <w:r>
        <w:rPr>
          <w:rFonts w:ascii="Calibri" w:hAnsi="Calibri" w:cs="Arial"/>
        </w:rPr>
        <w:t xml:space="preserve">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37757268" w14:textId="77777777" w:rsidR="009A1B2D" w:rsidRDefault="00C8244B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</w:t>
      </w:r>
      <w:r w:rsidR="009A1B2D"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1B218" w14:textId="77777777" w:rsidR="00573DF0" w:rsidRDefault="00573DF0">
      <w:r>
        <w:separator/>
      </w:r>
    </w:p>
  </w:endnote>
  <w:endnote w:type="continuationSeparator" w:id="0">
    <w:p w14:paraId="78D2A38B" w14:textId="77777777" w:rsidR="00573DF0" w:rsidRDefault="0057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5EBB2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726DB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1FB54" w14:textId="77777777" w:rsidR="00573DF0" w:rsidRDefault="00573DF0">
      <w:r>
        <w:separator/>
      </w:r>
    </w:p>
  </w:footnote>
  <w:footnote w:type="continuationSeparator" w:id="0">
    <w:p w14:paraId="11CBA39E" w14:textId="77777777" w:rsidR="00573DF0" w:rsidRDefault="00573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9239402">
    <w:abstractNumId w:val="9"/>
  </w:num>
  <w:num w:numId="2" w16cid:durableId="1375697274">
    <w:abstractNumId w:val="7"/>
  </w:num>
  <w:num w:numId="3" w16cid:durableId="1309092445">
    <w:abstractNumId w:val="6"/>
  </w:num>
  <w:num w:numId="4" w16cid:durableId="1296569325">
    <w:abstractNumId w:val="5"/>
  </w:num>
  <w:num w:numId="5" w16cid:durableId="1440681499">
    <w:abstractNumId w:val="4"/>
  </w:num>
  <w:num w:numId="6" w16cid:durableId="635912801">
    <w:abstractNumId w:val="8"/>
  </w:num>
  <w:num w:numId="7" w16cid:durableId="1536502522">
    <w:abstractNumId w:val="3"/>
  </w:num>
  <w:num w:numId="8" w16cid:durableId="1426996964">
    <w:abstractNumId w:val="2"/>
  </w:num>
  <w:num w:numId="9" w16cid:durableId="557403998">
    <w:abstractNumId w:val="1"/>
  </w:num>
  <w:num w:numId="10" w16cid:durableId="451363772">
    <w:abstractNumId w:val="0"/>
  </w:num>
  <w:num w:numId="11" w16cid:durableId="636111466">
    <w:abstractNumId w:val="11"/>
  </w:num>
  <w:num w:numId="12" w16cid:durableId="8360737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99631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19F6"/>
    <w:rsid w:val="00094581"/>
    <w:rsid w:val="00094AB4"/>
    <w:rsid w:val="000A0114"/>
    <w:rsid w:val="000A1F65"/>
    <w:rsid w:val="000A7BB9"/>
    <w:rsid w:val="000B16FA"/>
    <w:rsid w:val="000B21D0"/>
    <w:rsid w:val="000B24B3"/>
    <w:rsid w:val="000B303F"/>
    <w:rsid w:val="000B34A9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48A6"/>
    <w:rsid w:val="001057A2"/>
    <w:rsid w:val="001071FE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167B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977D7"/>
    <w:rsid w:val="001A03D2"/>
    <w:rsid w:val="001A0ACB"/>
    <w:rsid w:val="001A0C4B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253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4AC8"/>
    <w:rsid w:val="002C06E4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2D6B"/>
    <w:rsid w:val="002E56E4"/>
    <w:rsid w:val="002E74E0"/>
    <w:rsid w:val="002F0B79"/>
    <w:rsid w:val="002F6A6C"/>
    <w:rsid w:val="003026E2"/>
    <w:rsid w:val="00306FE1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0C9"/>
    <w:rsid w:val="0035117A"/>
    <w:rsid w:val="00357353"/>
    <w:rsid w:val="0036033C"/>
    <w:rsid w:val="00363663"/>
    <w:rsid w:val="00363A69"/>
    <w:rsid w:val="00364235"/>
    <w:rsid w:val="0036572F"/>
    <w:rsid w:val="0037131C"/>
    <w:rsid w:val="00371D1A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0863"/>
    <w:rsid w:val="00434172"/>
    <w:rsid w:val="00434280"/>
    <w:rsid w:val="0043585E"/>
    <w:rsid w:val="004358C0"/>
    <w:rsid w:val="00440966"/>
    <w:rsid w:val="00452252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03FB"/>
    <w:rsid w:val="004812A0"/>
    <w:rsid w:val="004819AA"/>
    <w:rsid w:val="00493B0B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A75C3"/>
    <w:rsid w:val="004B2EB5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2CD8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7B5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5828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0B1F"/>
    <w:rsid w:val="005728E5"/>
    <w:rsid w:val="00572F8D"/>
    <w:rsid w:val="00573DF0"/>
    <w:rsid w:val="00573EB7"/>
    <w:rsid w:val="005757A9"/>
    <w:rsid w:val="005759BC"/>
    <w:rsid w:val="005761E6"/>
    <w:rsid w:val="00576253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A33D9"/>
    <w:rsid w:val="005A44E6"/>
    <w:rsid w:val="005B33B2"/>
    <w:rsid w:val="005B5A2D"/>
    <w:rsid w:val="005B7E56"/>
    <w:rsid w:val="005C15F9"/>
    <w:rsid w:val="005C1CB1"/>
    <w:rsid w:val="005C417E"/>
    <w:rsid w:val="005D2669"/>
    <w:rsid w:val="005D3625"/>
    <w:rsid w:val="005D4523"/>
    <w:rsid w:val="005E1023"/>
    <w:rsid w:val="005E248A"/>
    <w:rsid w:val="005E33BA"/>
    <w:rsid w:val="005E352A"/>
    <w:rsid w:val="005E4934"/>
    <w:rsid w:val="005E521E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4BC9"/>
    <w:rsid w:val="00606CF4"/>
    <w:rsid w:val="006076B5"/>
    <w:rsid w:val="00611576"/>
    <w:rsid w:val="00615BAD"/>
    <w:rsid w:val="00621F29"/>
    <w:rsid w:val="00622306"/>
    <w:rsid w:val="00627F76"/>
    <w:rsid w:val="00631CB6"/>
    <w:rsid w:val="006327A1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325A"/>
    <w:rsid w:val="006C59BC"/>
    <w:rsid w:val="006C7A13"/>
    <w:rsid w:val="006C7DC7"/>
    <w:rsid w:val="006C7DE5"/>
    <w:rsid w:val="006C7EDF"/>
    <w:rsid w:val="006D2DF6"/>
    <w:rsid w:val="006D33B5"/>
    <w:rsid w:val="006D4286"/>
    <w:rsid w:val="006D539E"/>
    <w:rsid w:val="006D61E4"/>
    <w:rsid w:val="006E236F"/>
    <w:rsid w:val="006E6F3E"/>
    <w:rsid w:val="006F48A0"/>
    <w:rsid w:val="006F49F1"/>
    <w:rsid w:val="006F548E"/>
    <w:rsid w:val="006F7AB3"/>
    <w:rsid w:val="00700CC3"/>
    <w:rsid w:val="007026ED"/>
    <w:rsid w:val="00703F2D"/>
    <w:rsid w:val="007069AD"/>
    <w:rsid w:val="00710C33"/>
    <w:rsid w:val="007112F5"/>
    <w:rsid w:val="00711CB6"/>
    <w:rsid w:val="007133AC"/>
    <w:rsid w:val="007133D5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3DF8"/>
    <w:rsid w:val="00736EB3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79B"/>
    <w:rsid w:val="00797458"/>
    <w:rsid w:val="00797597"/>
    <w:rsid w:val="007A1F55"/>
    <w:rsid w:val="007A26FA"/>
    <w:rsid w:val="007A473D"/>
    <w:rsid w:val="007A619A"/>
    <w:rsid w:val="007A6DF5"/>
    <w:rsid w:val="007B092D"/>
    <w:rsid w:val="007B13B5"/>
    <w:rsid w:val="007B180F"/>
    <w:rsid w:val="007B5262"/>
    <w:rsid w:val="007B75D2"/>
    <w:rsid w:val="007C39B6"/>
    <w:rsid w:val="007C3B75"/>
    <w:rsid w:val="007C3DB8"/>
    <w:rsid w:val="007D43B3"/>
    <w:rsid w:val="007D64F4"/>
    <w:rsid w:val="007D664A"/>
    <w:rsid w:val="007E07E6"/>
    <w:rsid w:val="007E20C2"/>
    <w:rsid w:val="007E4D83"/>
    <w:rsid w:val="007E5524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C05"/>
    <w:rsid w:val="00820D14"/>
    <w:rsid w:val="00823343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082"/>
    <w:rsid w:val="00871434"/>
    <w:rsid w:val="00871589"/>
    <w:rsid w:val="00871803"/>
    <w:rsid w:val="00871DF5"/>
    <w:rsid w:val="008722EB"/>
    <w:rsid w:val="00874530"/>
    <w:rsid w:val="008759F6"/>
    <w:rsid w:val="008761A0"/>
    <w:rsid w:val="00880C89"/>
    <w:rsid w:val="00881C4E"/>
    <w:rsid w:val="00882EA9"/>
    <w:rsid w:val="0088557F"/>
    <w:rsid w:val="008903ED"/>
    <w:rsid w:val="00897552"/>
    <w:rsid w:val="008A0508"/>
    <w:rsid w:val="008A0FC6"/>
    <w:rsid w:val="008A3E19"/>
    <w:rsid w:val="008B1A81"/>
    <w:rsid w:val="008B41AA"/>
    <w:rsid w:val="008B4747"/>
    <w:rsid w:val="008B60FF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1B4B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1E73"/>
    <w:rsid w:val="009E2697"/>
    <w:rsid w:val="009E31C2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137E6"/>
    <w:rsid w:val="00A15141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044A"/>
    <w:rsid w:val="00A9524A"/>
    <w:rsid w:val="00A96810"/>
    <w:rsid w:val="00A96D67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34BCD"/>
    <w:rsid w:val="00B37705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2116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0A02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44B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C63B8"/>
    <w:rsid w:val="00CD07A9"/>
    <w:rsid w:val="00CD479A"/>
    <w:rsid w:val="00CD798C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D3A"/>
    <w:rsid w:val="00D2205B"/>
    <w:rsid w:val="00D22EB8"/>
    <w:rsid w:val="00D241BE"/>
    <w:rsid w:val="00D26F9C"/>
    <w:rsid w:val="00D27B2C"/>
    <w:rsid w:val="00D30494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25C5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2C87"/>
    <w:rsid w:val="00D9643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1F0A"/>
    <w:rsid w:val="00DD39D8"/>
    <w:rsid w:val="00DD48B8"/>
    <w:rsid w:val="00DD55DC"/>
    <w:rsid w:val="00DD5AA1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DF741E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2586A"/>
    <w:rsid w:val="00E25FCB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01F5"/>
    <w:rsid w:val="00E9399D"/>
    <w:rsid w:val="00E94C44"/>
    <w:rsid w:val="00EA2692"/>
    <w:rsid w:val="00EA5A06"/>
    <w:rsid w:val="00EA7295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52DF4"/>
    <w:rsid w:val="00F5478E"/>
    <w:rsid w:val="00F55745"/>
    <w:rsid w:val="00F56B29"/>
    <w:rsid w:val="00F63D9E"/>
    <w:rsid w:val="00F65644"/>
    <w:rsid w:val="00F66C1C"/>
    <w:rsid w:val="00F71318"/>
    <w:rsid w:val="00F72694"/>
    <w:rsid w:val="00F7349B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DD3E05C"/>
  <w15:docId w15:val="{B6BFA17E-7068-4D86-B87F-E8619EB7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17</cp:revision>
  <cp:lastPrinted>2025-03-17T12:00:00Z</cp:lastPrinted>
  <dcterms:created xsi:type="dcterms:W3CDTF">2024-03-26T08:48:00Z</dcterms:created>
  <dcterms:modified xsi:type="dcterms:W3CDTF">2026-02-02T13:48:00Z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